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12B820-5139-40A9-8E6A-A7B4FD04788A}"/>
</file>

<file path=customXml/itemProps3.xml><?xml version="1.0" encoding="utf-8"?>
<ds:datastoreItem xmlns:ds="http://schemas.openxmlformats.org/officeDocument/2006/customXml" ds:itemID="{131AE617-6C6B-47BD-BCF3-44476E4BC5FA}"/>
</file>

<file path=customXml/itemProps4.xml><?xml version="1.0" encoding="utf-8"?>
<ds:datastoreItem xmlns:ds="http://schemas.openxmlformats.org/officeDocument/2006/customXml" ds:itemID="{A11BA9F4-1982-49FF-820F-6F3D54444E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